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张兴德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药学221;药学223;药制剂22;药学222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药学221;药学223;药制剂22;药学222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安全与环保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